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B5F886" w14:textId="5DD747DD" w:rsidR="00F87AC6" w:rsidRDefault="00B35ECA">
      <w:r>
        <w:t>Transpordiamet</w:t>
      </w:r>
      <w:r w:rsidR="00EE6EB3">
        <w:tab/>
      </w:r>
      <w:r w:rsidR="00EE6EB3">
        <w:tab/>
      </w:r>
      <w:r w:rsidR="00EE6EB3">
        <w:tab/>
      </w:r>
      <w:r w:rsidR="00EE6EB3">
        <w:tab/>
      </w:r>
      <w:r w:rsidR="00EE6EB3">
        <w:tab/>
      </w:r>
      <w:r w:rsidR="00EE6EB3">
        <w:tab/>
      </w:r>
      <w:r w:rsidR="00EE6EB3">
        <w:tab/>
      </w:r>
      <w:r w:rsidR="00EE6EB3">
        <w:tab/>
        <w:t>02.10.2025</w:t>
      </w:r>
      <w:r>
        <w:br/>
      </w:r>
      <w:r w:rsidRPr="00B35ECA">
        <w:t>maantee@transpordiamet.ee</w:t>
      </w:r>
    </w:p>
    <w:p w14:paraId="63C5F6AD" w14:textId="77777777" w:rsidR="00B35ECA" w:rsidRDefault="00B35ECA"/>
    <w:p w14:paraId="1F83A0BA" w14:textId="1A95A6FF" w:rsidR="00F87AC6" w:rsidRDefault="00F52D8E">
      <w:r>
        <w:t>Taotlus</w:t>
      </w:r>
      <w:r w:rsidR="00F87AC6" w:rsidRPr="00F87AC6">
        <w:t xml:space="preserve"> tehniliste tingimuste </w:t>
      </w:r>
      <w:r w:rsidR="00B95798">
        <w:t xml:space="preserve">väljastamiseks </w:t>
      </w:r>
      <w:r>
        <w:t>mahasõidu</w:t>
      </w:r>
      <w:r w:rsidR="00B95798">
        <w:t xml:space="preserve"> ehitamiseks</w:t>
      </w:r>
      <w:r w:rsidR="00823D95">
        <w:t xml:space="preserve"> Laadaplatsi kinnistule</w:t>
      </w:r>
    </w:p>
    <w:p w14:paraId="4243438C" w14:textId="77777777" w:rsidR="00823D95" w:rsidRDefault="00823D95" w:rsidP="00FA65EC">
      <w:pPr>
        <w:rPr>
          <w:b/>
          <w:bCs/>
          <w:lang w:val="et-EE"/>
        </w:rPr>
      </w:pPr>
    </w:p>
    <w:p w14:paraId="2DE4DE18" w14:textId="45C8C53B" w:rsidR="00FA65EC" w:rsidRPr="00FA65EC" w:rsidRDefault="00FA65EC" w:rsidP="00FA65EC">
      <w:pPr>
        <w:rPr>
          <w:lang w:val="et-EE"/>
        </w:rPr>
      </w:pPr>
      <w:r w:rsidRPr="00FA65EC">
        <w:rPr>
          <w:b/>
          <w:bCs/>
          <w:lang w:val="et-EE"/>
        </w:rPr>
        <w:t>1. Asukoha skeem, kus on näidatud kinnistu asukoht riigitee suhtes, kinnistu katastri nimi ja tunnus ning Teie ettepanek ristumiskoha asukoha osas. Soovitame kasutada Maa-ameti kaarti ja kasutada paremal menüüs asukoha märkimise tööriista.</w:t>
      </w:r>
    </w:p>
    <w:p w14:paraId="50B82F76" w14:textId="1D4946BF" w:rsidR="000110F2" w:rsidRPr="00FA65EC" w:rsidRDefault="000110F2" w:rsidP="000110F2">
      <w:pPr>
        <w:rPr>
          <w:lang w:val="et-EE"/>
        </w:rPr>
      </w:pPr>
      <w:r w:rsidRPr="00FA65EC">
        <w:rPr>
          <w:lang w:val="et-EE"/>
        </w:rPr>
        <w:t>Tunnus</w:t>
      </w:r>
      <w:r w:rsidRPr="00FA65EC">
        <w:rPr>
          <w:lang w:val="et-EE"/>
        </w:rPr>
        <w:t> </w:t>
      </w:r>
      <w:r w:rsidRPr="00FA65EC">
        <w:rPr>
          <w:lang w:val="et-EE"/>
        </w:rPr>
        <w:t> </w:t>
      </w:r>
      <w:r w:rsidRPr="00FA65EC">
        <w:rPr>
          <w:lang w:val="et-EE"/>
        </w:rPr>
        <w:t> </w:t>
      </w:r>
      <w:r w:rsidRPr="00FA65EC">
        <w:rPr>
          <w:lang w:val="et-EE"/>
        </w:rPr>
        <w:t> </w:t>
      </w:r>
      <w:r>
        <w:rPr>
          <w:lang w:val="et-EE"/>
        </w:rPr>
        <w:t xml:space="preserve"> </w:t>
      </w:r>
      <w:r w:rsidRPr="00FA65EC">
        <w:rPr>
          <w:lang w:val="et-EE"/>
        </w:rPr>
        <w:t> </w:t>
      </w:r>
      <w:r w:rsidRPr="00FA65EC">
        <w:rPr>
          <w:lang w:val="et-EE"/>
        </w:rPr>
        <w:t> </w:t>
      </w:r>
      <w:r w:rsidRPr="00FA65EC">
        <w:rPr>
          <w:lang w:val="et-EE"/>
        </w:rPr>
        <w:t>55701:001:1205</w:t>
      </w:r>
      <w:r w:rsidRPr="00FA65EC">
        <w:rPr>
          <w:lang w:val="et-EE"/>
        </w:rPr>
        <w:br/>
        <w:t>Lähiaadress</w:t>
      </w:r>
      <w:r>
        <w:rPr>
          <w:lang w:val="et-EE"/>
        </w:rPr>
        <w:t xml:space="preserve">    </w:t>
      </w:r>
      <w:r w:rsidRPr="00FA65EC">
        <w:rPr>
          <w:lang w:val="et-EE"/>
        </w:rPr>
        <w:t> </w:t>
      </w:r>
      <w:r w:rsidRPr="00FA65EC">
        <w:rPr>
          <w:lang w:val="et-EE"/>
        </w:rPr>
        <w:t>Laadaplatsi</w:t>
      </w:r>
    </w:p>
    <w:p w14:paraId="5C720CCA" w14:textId="041698E5" w:rsidR="000110F2" w:rsidRDefault="00EF5E0E" w:rsidP="00FA65EC">
      <w:pPr>
        <w:rPr>
          <w:lang w:val="et-EE"/>
        </w:rPr>
      </w:pPr>
      <w:r>
        <w:rPr>
          <w:lang w:val="et-EE"/>
        </w:rPr>
        <w:t>Soovitud mahasõidu asukoht on märgitud maa-ameti kaardirakendus</w:t>
      </w:r>
      <w:r w:rsidR="000110F2">
        <w:rPr>
          <w:lang w:val="et-EE"/>
        </w:rPr>
        <w:t xml:space="preserve">es kollase tähisega: </w:t>
      </w:r>
    </w:p>
    <w:p w14:paraId="4066ADB3" w14:textId="532E26B7" w:rsidR="00156B02" w:rsidRDefault="00156B02" w:rsidP="00FA65EC">
      <w:pPr>
        <w:rPr>
          <w:lang w:val="et-EE"/>
        </w:rPr>
      </w:pPr>
      <w:hyperlink r:id="rId6" w:history="1">
        <w:r w:rsidRPr="00505BFF">
          <w:rPr>
            <w:rStyle w:val="Hyperlink"/>
            <w:lang w:val="et-EE"/>
          </w:rPr>
          <w:t>https://xgis.maaamet.ee/xgis2/page/link/kn4rMnUF</w:t>
        </w:r>
      </w:hyperlink>
      <w:r>
        <w:rPr>
          <w:lang w:val="et-EE"/>
        </w:rPr>
        <w:t xml:space="preserve"> </w:t>
      </w:r>
    </w:p>
    <w:p w14:paraId="5B155F26" w14:textId="1B8D53C0" w:rsidR="00FA65EC" w:rsidRDefault="00FA65EC" w:rsidP="00FA65EC">
      <w:pPr>
        <w:rPr>
          <w:b/>
          <w:bCs/>
          <w:lang w:val="et-EE"/>
        </w:rPr>
      </w:pPr>
      <w:r w:rsidRPr="00FA65EC">
        <w:rPr>
          <w:lang w:val="et-EE"/>
        </w:rPr>
        <w:t> </w:t>
      </w:r>
      <w:r w:rsidRPr="00FA65EC">
        <w:rPr>
          <w:b/>
          <w:bCs/>
          <w:lang w:val="et-EE"/>
        </w:rPr>
        <w:t>2. Kui te ei ole kinnistu omanik, kuid teil on omaniku digiallkirjastatud volitus, siis lisage see taotlusele.</w:t>
      </w:r>
    </w:p>
    <w:p w14:paraId="2A7B4D6E" w14:textId="57563DA4" w:rsidR="006F042C" w:rsidRPr="00FA65EC" w:rsidRDefault="006F042C" w:rsidP="00FA65EC">
      <w:pPr>
        <w:rPr>
          <w:lang w:val="et-EE"/>
        </w:rPr>
      </w:pPr>
      <w:r w:rsidRPr="006F042C">
        <w:rPr>
          <w:lang w:val="et-EE"/>
        </w:rPr>
        <w:t>-</w:t>
      </w:r>
    </w:p>
    <w:p w14:paraId="432BF01B" w14:textId="47BC0BDE" w:rsidR="00FA65EC" w:rsidRPr="00FA65EC" w:rsidRDefault="00FA65EC" w:rsidP="00FA65EC">
      <w:pPr>
        <w:rPr>
          <w:lang w:val="et-EE"/>
        </w:rPr>
      </w:pPr>
      <w:r w:rsidRPr="00FA65EC">
        <w:rPr>
          <w:b/>
          <w:bCs/>
          <w:lang w:val="et-EE"/>
        </w:rPr>
        <w:t>3. Märkige ligipääsu iseloom – kas ajutine või alaline. Juhul, kui tegemist on ajutise ligipääsuga, tuleb märkida selle algus- ja lõppkuupäev.</w:t>
      </w:r>
    </w:p>
    <w:p w14:paraId="07A708C4" w14:textId="0053C003" w:rsidR="00FA65EC" w:rsidRPr="00FA65EC" w:rsidRDefault="000110F2" w:rsidP="00FA65EC">
      <w:pPr>
        <w:rPr>
          <w:lang w:val="et-EE"/>
        </w:rPr>
      </w:pPr>
      <w:r>
        <w:rPr>
          <w:lang w:val="et-EE"/>
        </w:rPr>
        <w:t>Alaline</w:t>
      </w:r>
    </w:p>
    <w:p w14:paraId="008AF505" w14:textId="66E77970" w:rsidR="00FA65EC" w:rsidRPr="00FA65EC" w:rsidRDefault="00FA65EC" w:rsidP="00FA65EC">
      <w:pPr>
        <w:rPr>
          <w:lang w:val="et-EE"/>
        </w:rPr>
      </w:pPr>
      <w:r w:rsidRPr="00FA65EC">
        <w:rPr>
          <w:lang w:val="et-EE"/>
        </w:rPr>
        <w:t> </w:t>
      </w:r>
      <w:r w:rsidRPr="00FA65EC">
        <w:rPr>
          <w:b/>
          <w:bCs/>
          <w:lang w:val="et-EE"/>
        </w:rPr>
        <w:t>4. Tooge välja oma kinnistu kasutusotstarve – kas elamumaa, maatulund</w:t>
      </w:r>
      <w:r w:rsidR="00823D95">
        <w:rPr>
          <w:b/>
          <w:bCs/>
          <w:lang w:val="et-EE"/>
        </w:rPr>
        <w:t>u</w:t>
      </w:r>
      <w:r w:rsidRPr="00FA65EC">
        <w:rPr>
          <w:b/>
          <w:bCs/>
          <w:lang w:val="et-EE"/>
        </w:rPr>
        <w:t>smaa või äri- ja tootmismaa. NB! Ajutise ligipääsu puhul pole seda vaja märkida.</w:t>
      </w:r>
    </w:p>
    <w:p w14:paraId="6DE674F7" w14:textId="77777777" w:rsidR="00FA65EC" w:rsidRPr="00FA65EC" w:rsidRDefault="00FA65EC" w:rsidP="00FA65EC">
      <w:pPr>
        <w:rPr>
          <w:lang w:val="et-EE"/>
        </w:rPr>
      </w:pPr>
      <w:r w:rsidRPr="00FA65EC">
        <w:rPr>
          <w:lang w:val="et-EE"/>
        </w:rPr>
        <w:t>Maatulundusmaa</w:t>
      </w:r>
    </w:p>
    <w:p w14:paraId="5F0FFF64" w14:textId="436251E6" w:rsidR="00FA65EC" w:rsidRPr="00FA65EC" w:rsidRDefault="00FA65EC" w:rsidP="00FA65EC">
      <w:pPr>
        <w:rPr>
          <w:lang w:val="et-EE"/>
        </w:rPr>
      </w:pPr>
      <w:r w:rsidRPr="00FA65EC">
        <w:rPr>
          <w:lang w:val="et-EE"/>
        </w:rPr>
        <w:t> </w:t>
      </w:r>
      <w:r w:rsidRPr="00FA65EC">
        <w:rPr>
          <w:b/>
          <w:bCs/>
          <w:lang w:val="et-EE"/>
        </w:rPr>
        <w:t>5. Kui suur on ligipääsu prognoositav liiklussagedus ja kas seda ligipääsu kasutavat regulaarselt veokid? Liiklussageduse puhul arvestatakse ühe ööpäeva jooksul keskmiselt seda ligipääsu kasutavaid sõidukeid (näiteks, kui peres on 1 auto, mis sõidab ööpäeva jooksul 3 korda Edasi-tagasi, siis on liiklussagedus 6).</w:t>
      </w:r>
    </w:p>
    <w:p w14:paraId="03C576D9" w14:textId="4EF0595E" w:rsidR="00FA65EC" w:rsidRPr="00FA65EC" w:rsidRDefault="003D7BA8" w:rsidP="00FA65EC">
      <w:pPr>
        <w:rPr>
          <w:lang w:val="et-EE"/>
        </w:rPr>
      </w:pPr>
      <w:r>
        <w:rPr>
          <w:lang w:val="et-EE"/>
        </w:rPr>
        <w:t>Kasutame mahasõitu</w:t>
      </w:r>
      <w:r w:rsidR="00D5279D">
        <w:rPr>
          <w:lang w:val="et-EE"/>
        </w:rPr>
        <w:t xml:space="preserve"> sesoonselt põllumajandustehnikaga juurdepääsemiseks</w:t>
      </w:r>
      <w:r w:rsidR="00AA2409">
        <w:rPr>
          <w:lang w:val="et-EE"/>
        </w:rPr>
        <w:t xml:space="preserve"> ja saagi koristamise ajal veokitega.</w:t>
      </w:r>
    </w:p>
    <w:p w14:paraId="53CC441A" w14:textId="72FD9B36" w:rsidR="00FA65EC" w:rsidRPr="00FA65EC" w:rsidRDefault="00FA65EC" w:rsidP="00FA65EC">
      <w:pPr>
        <w:rPr>
          <w:lang w:val="et-EE"/>
        </w:rPr>
      </w:pPr>
      <w:r w:rsidRPr="00FA65EC">
        <w:rPr>
          <w:lang w:val="et-EE"/>
        </w:rPr>
        <w:t> </w:t>
      </w:r>
      <w:r w:rsidRPr="00FA65EC">
        <w:rPr>
          <w:b/>
          <w:bCs/>
          <w:lang w:val="et-EE"/>
        </w:rPr>
        <w:t>6. Kui teie kinnistul on üks või mitu alljärgnevatest, siis palun märkige see taotluses ja lisage ka vastavad materjalid:</w:t>
      </w:r>
      <w:r w:rsidR="00D5279D">
        <w:rPr>
          <w:b/>
          <w:bCs/>
          <w:lang w:val="et-EE"/>
        </w:rPr>
        <w:t xml:space="preserve"> </w:t>
      </w:r>
      <w:r w:rsidRPr="00FA65EC">
        <w:rPr>
          <w:b/>
          <w:bCs/>
          <w:lang w:val="et-EE"/>
        </w:rPr>
        <w:t>detailplaneering,</w:t>
      </w:r>
      <w:r w:rsidR="00D5279D">
        <w:rPr>
          <w:b/>
          <w:bCs/>
          <w:lang w:val="et-EE"/>
        </w:rPr>
        <w:t xml:space="preserve"> </w:t>
      </w:r>
      <w:r w:rsidRPr="00FA65EC">
        <w:rPr>
          <w:b/>
          <w:bCs/>
          <w:lang w:val="et-EE"/>
        </w:rPr>
        <w:t>projekteerimistingimused,</w:t>
      </w:r>
      <w:r w:rsidR="00D5279D">
        <w:rPr>
          <w:b/>
          <w:bCs/>
          <w:lang w:val="et-EE"/>
        </w:rPr>
        <w:t xml:space="preserve"> </w:t>
      </w:r>
      <w:r w:rsidRPr="00FA65EC">
        <w:rPr>
          <w:b/>
          <w:bCs/>
          <w:lang w:val="et-EE"/>
        </w:rPr>
        <w:t>ehitusluba,</w:t>
      </w:r>
      <w:r w:rsidR="00D5279D">
        <w:rPr>
          <w:b/>
          <w:bCs/>
          <w:lang w:val="et-EE"/>
        </w:rPr>
        <w:t xml:space="preserve"> </w:t>
      </w:r>
      <w:r w:rsidRPr="00FA65EC">
        <w:rPr>
          <w:b/>
          <w:bCs/>
          <w:lang w:val="et-EE"/>
        </w:rPr>
        <w:t>juurdepääsu ehitamise projekt,</w:t>
      </w:r>
      <w:r w:rsidR="00D5279D">
        <w:rPr>
          <w:b/>
          <w:bCs/>
          <w:lang w:val="et-EE"/>
        </w:rPr>
        <w:t xml:space="preserve"> </w:t>
      </w:r>
      <w:r w:rsidRPr="00FA65EC">
        <w:rPr>
          <w:b/>
          <w:bCs/>
          <w:lang w:val="et-EE"/>
        </w:rPr>
        <w:t>geoalus,</w:t>
      </w:r>
      <w:r w:rsidR="00D5279D">
        <w:rPr>
          <w:b/>
          <w:bCs/>
          <w:lang w:val="et-EE"/>
        </w:rPr>
        <w:t xml:space="preserve"> </w:t>
      </w:r>
      <w:r w:rsidRPr="00FA65EC">
        <w:rPr>
          <w:b/>
          <w:bCs/>
          <w:lang w:val="et-EE"/>
        </w:rPr>
        <w:t>kitsendused.</w:t>
      </w:r>
    </w:p>
    <w:p w14:paraId="5E5D86EA" w14:textId="1E6C6882" w:rsidR="00FA65EC" w:rsidRPr="00FA65EC" w:rsidRDefault="00D5279D" w:rsidP="00FA65EC">
      <w:pPr>
        <w:rPr>
          <w:lang w:val="et-EE"/>
        </w:rPr>
      </w:pPr>
      <w:r>
        <w:rPr>
          <w:lang w:val="et-EE"/>
        </w:rPr>
        <w:lastRenderedPageBreak/>
        <w:t>Lisame taotlusele juurde</w:t>
      </w:r>
      <w:r w:rsidR="00FA65EC" w:rsidRPr="00FA65EC">
        <w:rPr>
          <w:lang w:val="et-EE"/>
        </w:rPr>
        <w:t xml:space="preserve"> "Sangaste alajaam kinnistu ristumiskoht riigiteega 69 Võru-Kuigatsi-Tõrva tee km 38,783 18072025.asice"</w:t>
      </w:r>
      <w:r>
        <w:rPr>
          <w:lang w:val="et-EE"/>
        </w:rPr>
        <w:t xml:space="preserve">, mille järgi planeeritakse </w:t>
      </w:r>
      <w:r w:rsidR="006F042C">
        <w:rPr>
          <w:lang w:val="et-EE"/>
        </w:rPr>
        <w:t xml:space="preserve">Elektrilevi OÜ poolt Sangaste alajaama ehitusega </w:t>
      </w:r>
      <w:r>
        <w:rPr>
          <w:lang w:val="et-EE"/>
        </w:rPr>
        <w:t xml:space="preserve">olemasoleva mahasõidu </w:t>
      </w:r>
      <w:r w:rsidR="006F042C">
        <w:rPr>
          <w:lang w:val="et-EE"/>
        </w:rPr>
        <w:t>likvideerimine.</w:t>
      </w:r>
    </w:p>
    <w:p w14:paraId="37D8558B" w14:textId="5D7A2EA1" w:rsidR="00FA65EC" w:rsidRPr="00FA65EC" w:rsidRDefault="00FA65EC" w:rsidP="00FA65EC">
      <w:pPr>
        <w:rPr>
          <w:lang w:val="et-EE"/>
        </w:rPr>
      </w:pPr>
      <w:r w:rsidRPr="00FA65EC">
        <w:rPr>
          <w:lang w:val="et-EE"/>
        </w:rPr>
        <w:t> </w:t>
      </w:r>
      <w:r w:rsidRPr="00FA65EC">
        <w:rPr>
          <w:b/>
          <w:bCs/>
          <w:lang w:val="et-EE"/>
        </w:rPr>
        <w:t>7. Teie e-posti aadress ja telefoninumber, et saaksime taotluse menetlemise käigus teiega vajadusel ühendust võtta.</w:t>
      </w:r>
    </w:p>
    <w:p w14:paraId="5C90A1C4" w14:textId="28B68F22" w:rsidR="00562C6B" w:rsidRDefault="00562C6B" w:rsidP="00562C6B">
      <w:pPr>
        <w:rPr>
          <w:b/>
          <w:bCs/>
          <w:lang w:val="et-EE"/>
        </w:rPr>
      </w:pPr>
      <w:r>
        <w:rPr>
          <w:lang w:val="et-EE"/>
        </w:rPr>
        <w:t xml:space="preserve">Ants Erik, tel. </w:t>
      </w:r>
      <w:r w:rsidRPr="00562C6B">
        <w:rPr>
          <w:lang w:val="et-EE"/>
        </w:rPr>
        <w:t>+372 509 1575</w:t>
      </w:r>
      <w:r>
        <w:rPr>
          <w:lang w:val="et-EE"/>
        </w:rPr>
        <w:t xml:space="preserve">, e-post: </w:t>
      </w:r>
      <w:hyperlink r:id="rId7" w:history="1">
        <w:r w:rsidRPr="00FC2903">
          <w:rPr>
            <w:rStyle w:val="Hyperlink"/>
            <w:lang w:val="et-EE"/>
          </w:rPr>
          <w:t>ants@metsatervenduse.ee</w:t>
        </w:r>
      </w:hyperlink>
      <w:r w:rsidRPr="00562C6B">
        <w:rPr>
          <w:b/>
          <w:bCs/>
          <w:lang w:val="et-EE"/>
        </w:rPr>
        <w:t xml:space="preserve"> </w:t>
      </w:r>
    </w:p>
    <w:p w14:paraId="723E36F8" w14:textId="2C268387" w:rsidR="00FA65EC" w:rsidRDefault="00562C6B" w:rsidP="00562C6B">
      <w:pPr>
        <w:rPr>
          <w:b/>
          <w:bCs/>
          <w:lang w:val="et-EE"/>
        </w:rPr>
      </w:pPr>
      <w:r>
        <w:rPr>
          <w:b/>
          <w:bCs/>
          <w:lang w:val="et-EE"/>
        </w:rPr>
        <w:br/>
      </w:r>
      <w:r w:rsidR="00FA65EC" w:rsidRPr="00FA65EC">
        <w:rPr>
          <w:b/>
          <w:bCs/>
          <w:lang w:val="et-EE"/>
        </w:rPr>
        <w:t>8. Kui teete taotluse volituse alusel, siis kinnistu omaniku isikukood, e-posti aadress ja telefoninumber.</w:t>
      </w:r>
    </w:p>
    <w:p w14:paraId="1758AF67" w14:textId="404DCFE5" w:rsidR="00562C6B" w:rsidRPr="00FA65EC" w:rsidRDefault="00562C6B" w:rsidP="00562C6B">
      <w:pPr>
        <w:rPr>
          <w:lang w:val="et-EE"/>
        </w:rPr>
      </w:pPr>
      <w:r w:rsidRPr="00562C6B">
        <w:rPr>
          <w:lang w:val="et-EE"/>
        </w:rPr>
        <w:t>-</w:t>
      </w:r>
    </w:p>
    <w:p w14:paraId="57CFC513" w14:textId="77777777" w:rsidR="00FA65EC" w:rsidRPr="00FA65EC" w:rsidRDefault="00FA65EC" w:rsidP="00FA65EC">
      <w:pPr>
        <w:rPr>
          <w:lang w:val="et-EE"/>
        </w:rPr>
      </w:pPr>
      <w:r w:rsidRPr="00FA65EC">
        <w:rPr>
          <w:b/>
          <w:bCs/>
          <w:lang w:val="et-EE"/>
        </w:rPr>
        <w:t>9. Kui teil on täiendavat infot, mille soovite menetlejale anda, siis pange see kokkuvõtlikult kirja.</w:t>
      </w:r>
    </w:p>
    <w:p w14:paraId="58C84E61" w14:textId="0694FD05" w:rsidR="00FA65EC" w:rsidRPr="00FA65EC" w:rsidRDefault="00FA65EC" w:rsidP="00FA65EC">
      <w:pPr>
        <w:rPr>
          <w:lang w:val="et-EE"/>
        </w:rPr>
      </w:pPr>
      <w:r w:rsidRPr="00FA65EC">
        <w:rPr>
          <w:lang w:val="et-EE"/>
        </w:rPr>
        <w:t>Palume väljastada tehnilised tingimused uue mahasõidu rajamiseks Laadaplatsi kinnistule (55701:001:1205) seoses</w:t>
      </w:r>
      <w:r w:rsidR="00562C6B">
        <w:rPr>
          <w:lang w:val="et-EE"/>
        </w:rPr>
        <w:t xml:space="preserve"> Elektrilevi OÜ poolt planeeritava Sangaste 110/10 kV alajaama </w:t>
      </w:r>
      <w:r w:rsidR="00CA2E99">
        <w:rPr>
          <w:lang w:val="et-EE"/>
        </w:rPr>
        <w:t>ehitusega</w:t>
      </w:r>
      <w:r w:rsidR="00562C6B">
        <w:rPr>
          <w:lang w:val="et-EE"/>
        </w:rPr>
        <w:t xml:space="preserve"> planeeritava</w:t>
      </w:r>
      <w:r w:rsidRPr="00FA65EC">
        <w:rPr>
          <w:lang w:val="et-EE"/>
        </w:rPr>
        <w:t xml:space="preserve"> vana mahasõidu demonteerimisega </w:t>
      </w:r>
      <w:r w:rsidR="00CA2E99">
        <w:rPr>
          <w:lang w:val="et-EE"/>
        </w:rPr>
        <w:t xml:space="preserve">vastavalt </w:t>
      </w:r>
      <w:r w:rsidRPr="00FA65EC">
        <w:rPr>
          <w:lang w:val="et-EE"/>
        </w:rPr>
        <w:t>vara</w:t>
      </w:r>
      <w:r w:rsidR="00CA2E99">
        <w:rPr>
          <w:lang w:val="et-EE"/>
        </w:rPr>
        <w:t>s</w:t>
      </w:r>
      <w:r w:rsidRPr="00FA65EC">
        <w:rPr>
          <w:lang w:val="et-EE"/>
        </w:rPr>
        <w:t xml:space="preserve">emalt </w:t>
      </w:r>
      <w:r w:rsidR="00CA2E99">
        <w:rPr>
          <w:lang w:val="et-EE"/>
        </w:rPr>
        <w:t xml:space="preserve">Transpordiameti poolt </w:t>
      </w:r>
      <w:r w:rsidRPr="00FA65EC">
        <w:rPr>
          <w:lang w:val="et-EE"/>
        </w:rPr>
        <w:t>kooskõlastatud projektile </w:t>
      </w:r>
      <w:r w:rsidRPr="00FA65EC">
        <w:rPr>
          <w:i/>
          <w:iCs/>
          <w:lang w:val="et-EE"/>
        </w:rPr>
        <w:t>"Sangaste alajaam kinnistu ristumiskoht riigiteega 69 Võru-Kuigatsi-Tõrva tee km 38,783 18072025.asice"</w:t>
      </w:r>
      <w:r w:rsidRPr="00FA65EC">
        <w:rPr>
          <w:lang w:val="et-EE"/>
        </w:rPr>
        <w:t>. Uue mahasõidu</w:t>
      </w:r>
      <w:r w:rsidR="00CA2E99">
        <w:rPr>
          <w:lang w:val="et-EE"/>
        </w:rPr>
        <w:t xml:space="preserve"> projekteerimist,</w:t>
      </w:r>
      <w:r w:rsidRPr="00FA65EC">
        <w:rPr>
          <w:lang w:val="et-EE"/>
        </w:rPr>
        <w:t xml:space="preserve"> rajamist ja vana mahasõidu demonteerimist korraldab</w:t>
      </w:r>
      <w:r w:rsidR="00CA2E99">
        <w:rPr>
          <w:lang w:val="et-EE"/>
        </w:rPr>
        <w:t xml:space="preserve"> </w:t>
      </w:r>
      <w:r w:rsidRPr="00FA65EC">
        <w:rPr>
          <w:lang w:val="et-EE"/>
        </w:rPr>
        <w:t xml:space="preserve"> Elektrilevi OÜ.</w:t>
      </w:r>
    </w:p>
    <w:p w14:paraId="6525E75D" w14:textId="2C7349A0" w:rsidR="00EE6EB3" w:rsidRDefault="000E7974" w:rsidP="00F87AC6">
      <w:r>
        <w:br/>
      </w:r>
      <w:r>
        <w:br/>
      </w:r>
      <w:r w:rsidR="00EE6EB3">
        <w:t>Lugupidamisega</w:t>
      </w:r>
    </w:p>
    <w:p w14:paraId="207EA152" w14:textId="77777777" w:rsidR="00F52D8E" w:rsidRDefault="00F87AC6" w:rsidP="00F52D8E">
      <w:r>
        <w:br/>
        <w:t>METSATERVENDUSE OÜ</w:t>
      </w:r>
      <w:r>
        <w:br/>
      </w:r>
      <w:r w:rsidR="004D0EEA" w:rsidRPr="004D0EEA">
        <w:t>10224657</w:t>
      </w:r>
      <w:r>
        <w:br/>
      </w:r>
      <w:r w:rsidR="004D0EEA" w:rsidRPr="004D0EEA">
        <w:t>Veskiposti tn 2/1</w:t>
      </w:r>
      <w:r w:rsidR="004D0EEA">
        <w:t>, Tallinn</w:t>
      </w:r>
      <w:r>
        <w:br/>
      </w:r>
    </w:p>
    <w:p w14:paraId="6A0EDB8F" w14:textId="4DC8840C" w:rsidR="00F87AC6" w:rsidRDefault="00F52D8E" w:rsidP="00F52D8E">
      <w:r>
        <w:t>Ants Erik</w:t>
      </w:r>
      <w:r w:rsidR="00F87AC6">
        <w:br/>
      </w:r>
      <w:r w:rsidRPr="00F52D8E">
        <w:t>+372 509 1575</w:t>
      </w:r>
      <w:r w:rsidR="00F87AC6">
        <w:br/>
      </w:r>
      <w:r>
        <w:t>ants@metsatervenduse.ee</w:t>
      </w:r>
    </w:p>
    <w:p w14:paraId="33EE621A" w14:textId="47460726" w:rsidR="00F87AC6" w:rsidRDefault="00F52D8E">
      <w:r>
        <w:t>/ allkirjastatud digitaalselt /</w:t>
      </w:r>
    </w:p>
    <w:p w14:paraId="57F41683" w14:textId="77777777" w:rsidR="00AD4B26" w:rsidRDefault="00AD4B26"/>
    <w:p w14:paraId="75F2586A" w14:textId="33A911EC" w:rsidR="00AD4B26" w:rsidRDefault="00AD4B26">
      <w:r w:rsidRPr="00AD4B26">
        <w:t>Lisa 1. Sangaste alajaam kinnistu ristumiskoht riigiteega 69 Võru-Kuigatsi-Tõrva tee km 38,783 18072025.asice</w:t>
      </w:r>
    </w:p>
    <w:p w14:paraId="50322D19" w14:textId="34F59CB9" w:rsidR="00326923" w:rsidRDefault="000E7974">
      <w:r>
        <w:br/>
      </w:r>
    </w:p>
    <w:sectPr w:rsidR="00326923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823198612">
    <w:abstractNumId w:val="8"/>
  </w:num>
  <w:num w:numId="2" w16cid:durableId="1068072447">
    <w:abstractNumId w:val="6"/>
  </w:num>
  <w:num w:numId="3" w16cid:durableId="1427188351">
    <w:abstractNumId w:val="5"/>
  </w:num>
  <w:num w:numId="4" w16cid:durableId="769470251">
    <w:abstractNumId w:val="4"/>
  </w:num>
  <w:num w:numId="5" w16cid:durableId="1791511172">
    <w:abstractNumId w:val="7"/>
  </w:num>
  <w:num w:numId="6" w16cid:durableId="1612740947">
    <w:abstractNumId w:val="3"/>
  </w:num>
  <w:num w:numId="7" w16cid:durableId="837767240">
    <w:abstractNumId w:val="2"/>
  </w:num>
  <w:num w:numId="8" w16cid:durableId="2003046416">
    <w:abstractNumId w:val="1"/>
  </w:num>
  <w:num w:numId="9" w16cid:durableId="13254326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730"/>
    <w:rsid w:val="000110F2"/>
    <w:rsid w:val="00034616"/>
    <w:rsid w:val="0006063C"/>
    <w:rsid w:val="000E7974"/>
    <w:rsid w:val="0015074B"/>
    <w:rsid w:val="00156B02"/>
    <w:rsid w:val="0029639D"/>
    <w:rsid w:val="00326923"/>
    <w:rsid w:val="00326F90"/>
    <w:rsid w:val="003D7BA8"/>
    <w:rsid w:val="004D0EEA"/>
    <w:rsid w:val="00562C6B"/>
    <w:rsid w:val="00604093"/>
    <w:rsid w:val="006F042C"/>
    <w:rsid w:val="00823D95"/>
    <w:rsid w:val="00AA1D8D"/>
    <w:rsid w:val="00AA2409"/>
    <w:rsid w:val="00AD4B26"/>
    <w:rsid w:val="00B35ECA"/>
    <w:rsid w:val="00B47730"/>
    <w:rsid w:val="00B95798"/>
    <w:rsid w:val="00CA2E99"/>
    <w:rsid w:val="00CB0664"/>
    <w:rsid w:val="00D154D9"/>
    <w:rsid w:val="00D5279D"/>
    <w:rsid w:val="00E87B24"/>
    <w:rsid w:val="00EE6EB3"/>
    <w:rsid w:val="00EF5E0E"/>
    <w:rsid w:val="00F52D8E"/>
    <w:rsid w:val="00F87AC6"/>
    <w:rsid w:val="00FA65EC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4062061"/>
  <w14:defaultImageDpi w14:val="300"/>
  <w15:docId w15:val="{9A6B5E04-0F3F-4241-A9B5-759769AABA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styleId="Hyperlink">
    <w:name w:val="Hyperlink"/>
    <w:basedOn w:val="DefaultParagraphFont"/>
    <w:uiPriority w:val="99"/>
    <w:unhideWhenUsed/>
    <w:rsid w:val="00F52D8E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52D8E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156B02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6297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152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376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903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973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77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317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3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10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603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190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05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050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834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762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622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090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765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578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904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326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05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097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46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098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663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976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590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09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0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49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090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152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236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658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53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480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291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767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287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730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555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491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40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66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643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529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064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663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54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985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862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1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414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931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154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3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418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949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83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919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293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487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239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233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720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302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386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ants@metsatervenduse.ee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xgis.maaamet.ee/xgis2/page/link/kn4rMnUF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468</Words>
  <Characters>2718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3180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Ants Erik</cp:lastModifiedBy>
  <cp:revision>5</cp:revision>
  <dcterms:created xsi:type="dcterms:W3CDTF">2025-10-02T13:03:00Z</dcterms:created>
  <dcterms:modified xsi:type="dcterms:W3CDTF">2025-10-03T06:05:00Z</dcterms:modified>
  <cp:category/>
</cp:coreProperties>
</file>